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1F3EB-AC9F-40EB-BA4C-00F73A29B8CA}"/>
</file>

<file path=customXml/itemProps3.xml><?xml version="1.0" encoding="utf-8"?>
<ds:datastoreItem xmlns:ds="http://schemas.openxmlformats.org/officeDocument/2006/customXml" ds:itemID="{0899A6A0-5723-49A3-8BD5-01481E44DB36}"/>
</file>

<file path=customXml/itemProps4.xml><?xml version="1.0" encoding="utf-8"?>
<ds:datastoreItem xmlns:ds="http://schemas.openxmlformats.org/officeDocument/2006/customXml" ds:itemID="{663A5AB1-5228-4902-ACDD-6AB073E352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